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A0A" w:rsidRPr="00BB5A0A" w:rsidRDefault="00BB5A0A" w:rsidP="00BB5A0A">
      <w:pPr>
        <w:spacing w:after="0" w:line="240" w:lineRule="auto"/>
        <w:rPr>
          <w:rFonts w:ascii="Times New Roman" w:eastAsia="Times New Roman" w:hAnsi="Times New Roman" w:cs="Times New Roman"/>
          <w:sz w:val="600"/>
          <w:szCs w:val="600"/>
          <w:lang w:eastAsia="ko-KR"/>
        </w:rPr>
      </w:pPr>
      <w:bookmarkStart w:id="0" w:name="_GoBack"/>
      <w:r w:rsidRPr="00BB5A0A">
        <w:rPr>
          <w:rFonts w:ascii="Apple Color Emoji" w:eastAsia="Times New Roman" w:hAnsi="Apple Color Emoji" w:cs="Apple Color Emoji"/>
          <w:sz w:val="600"/>
          <w:szCs w:val="600"/>
          <w:lang w:eastAsia="ko-KR"/>
        </w:rPr>
        <w:t>👌</w:t>
      </w:r>
    </w:p>
    <w:bookmarkEnd w:id="0"/>
    <w:p w:rsidR="00E42E4C" w:rsidRPr="00BB5A0A" w:rsidRDefault="00E42E4C" w:rsidP="00F601E6">
      <w:pPr>
        <w:rPr>
          <w:sz w:val="400"/>
          <w:szCs w:val="400"/>
        </w:rPr>
      </w:pPr>
    </w:p>
    <w:sectPr w:rsidR="00E42E4C" w:rsidRPr="00BB5A0A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proofState w:spelling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?"/>
    <w:docVar w:name="VerbatimMac" w:val="True"/>
    <w:docVar w:name="VerbatimVersion" w:val="5.0"/>
  </w:docVars>
  <w:rsids>
    <w:rsidRoot w:val="00F56F7E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B5A0A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DF7D78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6F7E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77663B"/>
  <w14:defaultImageDpi w14:val="300"/>
  <w15:docId w15:val="{9406F11B-3ABC-AE48-B376-B30A79B4F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/Card"/>
    <w:qFormat/>
    <w:rsid w:val="00F56F7E"/>
    <w:pPr>
      <w:spacing w:after="160" w:line="259" w:lineRule="auto"/>
    </w:pPr>
    <w:rPr>
      <w:rFonts w:ascii="Calibri" w:hAnsi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F56F7E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F56F7E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F56F7E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F56F7E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F56F7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56F7E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F56F7E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F56F7E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F56F7E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F56F7E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F56F7E"/>
    <w:rPr>
      <w:b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F56F7E"/>
    <w:rPr>
      <w:b w:val="0"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F56F7E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F56F7E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F56F7E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56F7E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56F7E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Elizabeth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DDD476-CC95-C34A-8A2C-A80B39822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Office User</dc:creator>
  <cp:keywords>5.2</cp:keywords>
  <dc:description/>
  <cp:lastModifiedBy>Microsoft Office User</cp:lastModifiedBy>
  <cp:revision>2</cp:revision>
  <dcterms:created xsi:type="dcterms:W3CDTF">2018-03-12T22:48:00Z</dcterms:created>
  <dcterms:modified xsi:type="dcterms:W3CDTF">2018-03-12T22:52:00Z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